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14711" w14:textId="77777777" w:rsidR="005F4AEC" w:rsidRDefault="00000000" w:rsidP="00D37BBD">
      <w:pPr>
        <w:pStyle w:val="Vahedeta"/>
      </w:pPr>
      <w:r>
        <w:t>Taristuministrile</w:t>
      </w:r>
    </w:p>
    <w:p w14:paraId="05629F19" w14:textId="41C4AA27" w:rsidR="00D37BBD" w:rsidRDefault="00000000" w:rsidP="00D37BBD">
      <w:proofErr w:type="spellStart"/>
      <w:r>
        <w:t>Transpordiametile</w:t>
      </w:r>
      <w:proofErr w:type="spellEnd"/>
      <w:r w:rsidR="00D37BBD">
        <w:tab/>
      </w:r>
      <w:r w:rsidR="00D37BBD">
        <w:tab/>
      </w:r>
      <w:r w:rsidR="00D37BBD">
        <w:tab/>
      </w:r>
      <w:r w:rsidR="00D37BBD">
        <w:tab/>
      </w:r>
      <w:r w:rsidR="00D37BBD">
        <w:tab/>
      </w:r>
      <w:r w:rsidR="00D37BBD">
        <w:tab/>
      </w:r>
      <w:r w:rsidR="00D37BBD">
        <w:tab/>
      </w:r>
      <w:r w:rsidR="00D37BBD">
        <w:tab/>
      </w:r>
      <w:r w:rsidR="00D37BBD">
        <w:t>08.05.2025</w:t>
      </w:r>
    </w:p>
    <w:p w14:paraId="78605F8B" w14:textId="337E3556" w:rsidR="005F4AEC" w:rsidRDefault="005F4AEC"/>
    <w:p w14:paraId="5418E8CB" w14:textId="77777777" w:rsidR="005F4AEC" w:rsidRPr="00D37BBD" w:rsidRDefault="00000000">
      <w:pPr>
        <w:rPr>
          <w:b/>
          <w:bCs/>
        </w:rPr>
      </w:pPr>
      <w:proofErr w:type="spellStart"/>
      <w:r w:rsidRPr="00D37BBD">
        <w:rPr>
          <w:b/>
          <w:bCs/>
        </w:rPr>
        <w:t>Pöördumine</w:t>
      </w:r>
      <w:proofErr w:type="spellEnd"/>
      <w:r w:rsidRPr="00D37BBD">
        <w:rPr>
          <w:b/>
          <w:bCs/>
        </w:rPr>
        <w:t xml:space="preserve"> Makita–</w:t>
      </w:r>
      <w:proofErr w:type="spellStart"/>
      <w:r w:rsidRPr="00D37BBD">
        <w:rPr>
          <w:b/>
          <w:bCs/>
        </w:rPr>
        <w:t>Otepää</w:t>
      </w:r>
      <w:proofErr w:type="spellEnd"/>
      <w:r w:rsidRPr="00D37BBD">
        <w:rPr>
          <w:b/>
          <w:bCs/>
        </w:rPr>
        <w:t xml:space="preserve"> </w:t>
      </w:r>
      <w:proofErr w:type="spellStart"/>
      <w:r w:rsidRPr="00D37BBD">
        <w:rPr>
          <w:b/>
          <w:bCs/>
        </w:rPr>
        <w:t>riigimaantee</w:t>
      </w:r>
      <w:proofErr w:type="spellEnd"/>
      <w:r w:rsidRPr="00D37BBD">
        <w:rPr>
          <w:b/>
          <w:bCs/>
        </w:rPr>
        <w:t xml:space="preserve"> </w:t>
      </w:r>
      <w:proofErr w:type="spellStart"/>
      <w:r w:rsidRPr="00D37BBD">
        <w:rPr>
          <w:b/>
          <w:bCs/>
        </w:rPr>
        <w:t>rekonstrueerimise</w:t>
      </w:r>
      <w:proofErr w:type="spellEnd"/>
      <w:r w:rsidRPr="00D37BBD">
        <w:rPr>
          <w:b/>
          <w:bCs/>
        </w:rPr>
        <w:t xml:space="preserve"> teemal</w:t>
      </w:r>
    </w:p>
    <w:p w14:paraId="5AA794C7" w14:textId="058C250C" w:rsidR="005F4AEC" w:rsidRDefault="00000000">
      <w:r>
        <w:t>Lugupeetud Taristuminister ja Transpordiameti esindajad</w:t>
      </w:r>
      <w:r>
        <w:br/>
      </w:r>
      <w:r>
        <w:br/>
        <w:t>Soovin pöörduda Teie poole küsimusega seoses Makita–Otepää riigimaantee (riigitee nr 46 Tatra–Otepää–Sangaste tee km 12,972–25,683) rekonstrueerimise ajakava kohta.</w:t>
      </w:r>
      <w:r>
        <w:br/>
      </w:r>
      <w:r>
        <w:br/>
        <w:t>2027. aastal toimub Eestis, Otepääl laskesuusatamise maailmameistrivõistlused. Tegemist on rahvusvahelise kõrgetasemelise spordiüritusega, mis toob piirkonda tuhandeid külalisi ning suurendab oluliselt nii liikluskoormust kui ka avalikku tähelepanu Eesti taristule. Sellest tulenevalt on Makita–Otepää maantee heas seisukorras olemasolu kriitilise tähtsusega nii võistluste logistika kui ka riigi maine seisukohalt.</w:t>
      </w:r>
      <w:r>
        <w:br/>
      </w:r>
      <w:r>
        <w:br/>
        <w:t>Transpordiameti 04.03.2025 korraldusega nr 1.1-3/25/175 on küll pikendatud antud teelõigu rekonstrueerimise projekteerimistingimuste kehtivust kahe aasta võrra, kuid sama dokumendi alusel ei sisaldu nimetatud teelõigu ehitus aastateks 2024–2027 kehtivas teehoiukavas ning ehitusloa menetlust ei ole alustatud.</w:t>
      </w:r>
      <w:r>
        <w:br/>
      </w:r>
      <w:r>
        <w:br/>
        <w:t>Palun täpsustage:</w:t>
      </w:r>
      <w:r>
        <w:br/>
        <w:t>- Kas Makita–Otepää teelõigu rekonstrueerimine on kavas enne 2027. aastat või kas plaanitakse teehoiukava ajakohastamist selliselt, et see töö saaks toimuda enne maailmameistrivõistlusi?</w:t>
      </w:r>
      <w:r>
        <w:br/>
        <w:t>- Millised on praegused takistused selle investeeringu realiseerimiseks ning kas riigil on plaanis reageerida suurüritusega seotud vajadustele täiendava rahastamise või ümberprioriseerimise kaudu?</w:t>
      </w:r>
      <w:r>
        <w:br/>
      </w:r>
      <w:r>
        <w:br/>
        <w:t>Lisan kirjale ka Transpordiameti 04.03.2025 korralduse nr 1.1-3/25/175 koopia, mis käsitleb projekteerimistingimuste kehtivuse pikendamist.</w:t>
      </w:r>
      <w:r>
        <w:br/>
      </w:r>
      <w:r>
        <w:br/>
        <w:t>Ootame Teiepoolset vastust ning loodame, et Eesti riik suudab tagada vajaliku infrastruktuuri, mis toetab rahvusvahelise spordisündmuse väärilist korraldust.</w:t>
      </w:r>
      <w:r>
        <w:br/>
      </w:r>
      <w:r>
        <w:br/>
        <w:t>Lugupidamisega</w:t>
      </w:r>
      <w:r>
        <w:br/>
      </w:r>
      <w:r w:rsidR="00D37BBD">
        <w:t>Ermo Kruuse</w:t>
      </w:r>
      <w:r>
        <w:br/>
      </w:r>
      <w:proofErr w:type="spellStart"/>
      <w:r w:rsidR="00D37BBD">
        <w:t>Otepää</w:t>
      </w:r>
      <w:proofErr w:type="spellEnd"/>
      <w:r w:rsidR="00D37BBD">
        <w:t xml:space="preserve"> </w:t>
      </w:r>
      <w:proofErr w:type="spellStart"/>
      <w:r w:rsidR="00D37BBD">
        <w:t>vallavolikogu</w:t>
      </w:r>
      <w:proofErr w:type="spellEnd"/>
      <w:r w:rsidR="00D37BBD">
        <w:t xml:space="preserve"> </w:t>
      </w:r>
      <w:proofErr w:type="spellStart"/>
      <w:r w:rsidR="00D37BBD">
        <w:t>aseesimees</w:t>
      </w:r>
      <w:proofErr w:type="spellEnd"/>
    </w:p>
    <w:p w14:paraId="04A2080A" w14:textId="20033840" w:rsidR="00D37BBD" w:rsidRDefault="00D37BBD">
      <w:r>
        <w:t>Tel 5113543</w:t>
      </w:r>
    </w:p>
    <w:sectPr w:rsidR="00D37BBD"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oendi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oendi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oenditpp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oenditpp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oendi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oenditpp"/>
      <w:lvlText w:val=""/>
      <w:lvlJc w:val="left"/>
      <w:pPr>
        <w:tabs>
          <w:tab w:val="num" w:pos="360"/>
        </w:tabs>
        <w:ind w:left="360" w:hanging="360"/>
      </w:pPr>
      <w:rPr>
        <w:rFonts w:ascii="Symbol" w:hAnsi="Symbol" w:hint="default"/>
      </w:rPr>
    </w:lvl>
  </w:abstractNum>
  <w:num w:numId="1" w16cid:durableId="703209952">
    <w:abstractNumId w:val="8"/>
  </w:num>
  <w:num w:numId="2" w16cid:durableId="793905700">
    <w:abstractNumId w:val="6"/>
  </w:num>
  <w:num w:numId="3" w16cid:durableId="1922984971">
    <w:abstractNumId w:val="5"/>
  </w:num>
  <w:num w:numId="4" w16cid:durableId="948779455">
    <w:abstractNumId w:val="4"/>
  </w:num>
  <w:num w:numId="5" w16cid:durableId="1961035269">
    <w:abstractNumId w:val="7"/>
  </w:num>
  <w:num w:numId="6" w16cid:durableId="1815759280">
    <w:abstractNumId w:val="3"/>
  </w:num>
  <w:num w:numId="7" w16cid:durableId="215363537">
    <w:abstractNumId w:val="2"/>
  </w:num>
  <w:num w:numId="8" w16cid:durableId="718237568">
    <w:abstractNumId w:val="1"/>
  </w:num>
  <w:num w:numId="9" w16cid:durableId="13412026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F4AEC"/>
    <w:rsid w:val="00767352"/>
    <w:rsid w:val="00AA1D8D"/>
    <w:rsid w:val="00B47730"/>
    <w:rsid w:val="00CB0664"/>
    <w:rsid w:val="00D37BB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5042FE"/>
  <w14:defaultImageDpi w14:val="300"/>
  <w15:docId w15:val="{CFA65AC5-B7C8-46D0-906A-7D314EE11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C693F"/>
    <w:rPr>
      <w:rFonts w:ascii="Times New Roman" w:hAnsi="Times New Roman"/>
      <w:sz w:val="24"/>
    </w:rPr>
  </w:style>
  <w:style w:type="paragraph" w:styleId="Pealkiri1">
    <w:name w:val="heading 1"/>
    <w:basedOn w:val="Normaallaad"/>
    <w:next w:val="Normaallaad"/>
    <w:link w:val="Pealkiri1Mrk"/>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Pealkiri3">
    <w:name w:val="heading 3"/>
    <w:basedOn w:val="Normaallaad"/>
    <w:next w:val="Normaallaad"/>
    <w:link w:val="Pealkiri3Mrk"/>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Pealkiri4">
    <w:name w:val="heading 4"/>
    <w:basedOn w:val="Normaallaad"/>
    <w:next w:val="Normaallaad"/>
    <w:link w:val="Pealkiri4Mrk"/>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Pealkiri5">
    <w:name w:val="heading 5"/>
    <w:basedOn w:val="Normaallaad"/>
    <w:next w:val="Normaallaad"/>
    <w:link w:val="Pealkiri5Mrk"/>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Pealkiri6">
    <w:name w:val="heading 6"/>
    <w:basedOn w:val="Normaallaad"/>
    <w:next w:val="Normaallaad"/>
    <w:link w:val="Pealkiri6Mrk"/>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Pealkiri7">
    <w:name w:val="heading 7"/>
    <w:basedOn w:val="Normaallaad"/>
    <w:next w:val="Normaallaad"/>
    <w:link w:val="Pealkiri7Mrk"/>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Pealkiri8">
    <w:name w:val="heading 8"/>
    <w:basedOn w:val="Normaallaad"/>
    <w:next w:val="Normaallaad"/>
    <w:link w:val="Pealkiri8Mrk"/>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Pealkiri9">
    <w:name w:val="heading 9"/>
    <w:basedOn w:val="Normaallaad"/>
    <w:next w:val="Normaallaad"/>
    <w:link w:val="Pealkiri9Mrk"/>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618BF"/>
    <w:pPr>
      <w:tabs>
        <w:tab w:val="center" w:pos="4680"/>
        <w:tab w:val="right" w:pos="9360"/>
      </w:tabs>
      <w:spacing w:after="0" w:line="240" w:lineRule="auto"/>
    </w:pPr>
  </w:style>
  <w:style w:type="character" w:customStyle="1" w:styleId="PisMrk">
    <w:name w:val="Päis Märk"/>
    <w:basedOn w:val="Liguvaikefont"/>
    <w:link w:val="Pis"/>
    <w:uiPriority w:val="99"/>
    <w:rsid w:val="00E618BF"/>
  </w:style>
  <w:style w:type="paragraph" w:styleId="Jalus">
    <w:name w:val="footer"/>
    <w:basedOn w:val="Normaallaad"/>
    <w:link w:val="JalusMrk"/>
    <w:uiPriority w:val="99"/>
    <w:unhideWhenUsed/>
    <w:rsid w:val="00E618BF"/>
    <w:pPr>
      <w:tabs>
        <w:tab w:val="center" w:pos="4680"/>
        <w:tab w:val="right" w:pos="9360"/>
      </w:tabs>
      <w:spacing w:after="0" w:line="240" w:lineRule="auto"/>
    </w:pPr>
  </w:style>
  <w:style w:type="character" w:customStyle="1" w:styleId="JalusMrk">
    <w:name w:val="Jalus Märk"/>
    <w:basedOn w:val="Liguvaikefont"/>
    <w:link w:val="Jalus"/>
    <w:uiPriority w:val="99"/>
    <w:rsid w:val="00E618BF"/>
  </w:style>
  <w:style w:type="paragraph" w:styleId="Vahedeta">
    <w:name w:val="No Spacing"/>
    <w:uiPriority w:val="1"/>
    <w:qFormat/>
    <w:rsid w:val="00FC693F"/>
    <w:pPr>
      <w:spacing w:after="0" w:line="240" w:lineRule="auto"/>
    </w:pPr>
  </w:style>
  <w:style w:type="character" w:customStyle="1" w:styleId="Pealkiri1Mrk">
    <w:name w:val="Pealkiri 1 Märk"/>
    <w:basedOn w:val="Liguvaikefont"/>
    <w:link w:val="Pealkiri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Pealkiri2Mrk">
    <w:name w:val="Pealkiri 2 Märk"/>
    <w:basedOn w:val="Liguvaikefont"/>
    <w:link w:val="Pealkiri2"/>
    <w:uiPriority w:val="9"/>
    <w:rsid w:val="00FC693F"/>
    <w:rPr>
      <w:rFonts w:asciiTheme="majorHAnsi" w:eastAsiaTheme="majorEastAsia" w:hAnsiTheme="majorHAnsi" w:cstheme="majorBidi"/>
      <w:b/>
      <w:bCs/>
      <w:color w:val="4F81BD" w:themeColor="accent1"/>
      <w:sz w:val="26"/>
      <w:szCs w:val="26"/>
    </w:rPr>
  </w:style>
  <w:style w:type="character" w:customStyle="1" w:styleId="Pealkiri3Mrk">
    <w:name w:val="Pealkiri 3 Märk"/>
    <w:basedOn w:val="Liguvaikefont"/>
    <w:link w:val="Pealkiri3"/>
    <w:uiPriority w:val="9"/>
    <w:rsid w:val="00FC693F"/>
    <w:rPr>
      <w:rFonts w:asciiTheme="majorHAnsi" w:eastAsiaTheme="majorEastAsia" w:hAnsiTheme="majorHAnsi" w:cstheme="majorBidi"/>
      <w:b/>
      <w:bCs/>
      <w:color w:val="4F81BD" w:themeColor="accent1"/>
    </w:rPr>
  </w:style>
  <w:style w:type="paragraph" w:styleId="Pealkiri">
    <w:name w:val="Title"/>
    <w:basedOn w:val="Normaallaad"/>
    <w:next w:val="Normaallaad"/>
    <w:link w:val="PealkiriMrk"/>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ealkiriMrk">
    <w:name w:val="Pealkiri Märk"/>
    <w:basedOn w:val="Liguvaikefont"/>
    <w:link w:val="Pealkiri"/>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lapealkiri">
    <w:name w:val="Subtitle"/>
    <w:basedOn w:val="Normaallaad"/>
    <w:next w:val="Normaallaad"/>
    <w:link w:val="AlapealkiriMrk"/>
    <w:uiPriority w:val="11"/>
    <w:qFormat/>
    <w:rsid w:val="00FC693F"/>
    <w:pPr>
      <w:numPr>
        <w:ilvl w:val="1"/>
      </w:numPr>
    </w:pPr>
    <w:rPr>
      <w:rFonts w:asciiTheme="majorHAnsi" w:eastAsiaTheme="majorEastAsia" w:hAnsiTheme="majorHAnsi" w:cstheme="majorBidi"/>
      <w:i/>
      <w:iCs/>
      <w:color w:val="4F81BD" w:themeColor="accent1"/>
      <w:spacing w:val="15"/>
      <w:szCs w:val="24"/>
    </w:rPr>
  </w:style>
  <w:style w:type="character" w:customStyle="1" w:styleId="AlapealkiriMrk">
    <w:name w:val="Alapealkiri Märk"/>
    <w:basedOn w:val="Liguvaikefont"/>
    <w:link w:val="Alapealkiri"/>
    <w:uiPriority w:val="11"/>
    <w:rsid w:val="00FC693F"/>
    <w:rPr>
      <w:rFonts w:asciiTheme="majorHAnsi" w:eastAsiaTheme="majorEastAsia" w:hAnsiTheme="majorHAnsi" w:cstheme="majorBidi"/>
      <w:i/>
      <w:iCs/>
      <w:color w:val="4F81BD" w:themeColor="accent1"/>
      <w:spacing w:val="15"/>
      <w:sz w:val="24"/>
      <w:szCs w:val="24"/>
    </w:rPr>
  </w:style>
  <w:style w:type="paragraph" w:styleId="Loendilik">
    <w:name w:val="List Paragraph"/>
    <w:basedOn w:val="Normaallaad"/>
    <w:uiPriority w:val="34"/>
    <w:qFormat/>
    <w:rsid w:val="00FC693F"/>
    <w:pPr>
      <w:ind w:left="720"/>
      <w:contextualSpacing/>
    </w:pPr>
  </w:style>
  <w:style w:type="paragraph" w:styleId="Kehatekst">
    <w:name w:val="Body Text"/>
    <w:basedOn w:val="Normaallaad"/>
    <w:link w:val="KehatekstMrk"/>
    <w:uiPriority w:val="99"/>
    <w:unhideWhenUsed/>
    <w:rsid w:val="00AA1D8D"/>
    <w:pPr>
      <w:spacing w:after="120"/>
    </w:pPr>
  </w:style>
  <w:style w:type="character" w:customStyle="1" w:styleId="KehatekstMrk">
    <w:name w:val="Kehatekst Märk"/>
    <w:basedOn w:val="Liguvaikefont"/>
    <w:link w:val="Kehatekst"/>
    <w:uiPriority w:val="99"/>
    <w:rsid w:val="00AA1D8D"/>
  </w:style>
  <w:style w:type="paragraph" w:styleId="Kehatekst2">
    <w:name w:val="Body Text 2"/>
    <w:basedOn w:val="Normaallaad"/>
    <w:link w:val="Kehatekst2Mrk"/>
    <w:uiPriority w:val="99"/>
    <w:unhideWhenUsed/>
    <w:rsid w:val="00AA1D8D"/>
    <w:pPr>
      <w:spacing w:after="120" w:line="480" w:lineRule="auto"/>
    </w:pPr>
  </w:style>
  <w:style w:type="character" w:customStyle="1" w:styleId="Kehatekst2Mrk">
    <w:name w:val="Kehatekst 2 Märk"/>
    <w:basedOn w:val="Liguvaikefont"/>
    <w:link w:val="Kehatekst2"/>
    <w:uiPriority w:val="99"/>
    <w:rsid w:val="00AA1D8D"/>
  </w:style>
  <w:style w:type="paragraph" w:styleId="Kehatekst3">
    <w:name w:val="Body Text 3"/>
    <w:basedOn w:val="Normaallaad"/>
    <w:link w:val="Kehatekst3Mrk"/>
    <w:uiPriority w:val="99"/>
    <w:unhideWhenUsed/>
    <w:rsid w:val="00AA1D8D"/>
    <w:pPr>
      <w:spacing w:after="120"/>
    </w:pPr>
    <w:rPr>
      <w:sz w:val="16"/>
      <w:szCs w:val="16"/>
    </w:rPr>
  </w:style>
  <w:style w:type="character" w:customStyle="1" w:styleId="Kehatekst3Mrk">
    <w:name w:val="Kehatekst 3 Märk"/>
    <w:basedOn w:val="Liguvaikefont"/>
    <w:link w:val="Kehatekst3"/>
    <w:uiPriority w:val="99"/>
    <w:rsid w:val="00AA1D8D"/>
    <w:rPr>
      <w:sz w:val="16"/>
      <w:szCs w:val="16"/>
    </w:rPr>
  </w:style>
  <w:style w:type="paragraph" w:styleId="Loend">
    <w:name w:val="List"/>
    <w:basedOn w:val="Normaallaad"/>
    <w:uiPriority w:val="99"/>
    <w:unhideWhenUsed/>
    <w:rsid w:val="00AA1D8D"/>
    <w:pPr>
      <w:ind w:left="360" w:hanging="360"/>
      <w:contextualSpacing/>
    </w:pPr>
  </w:style>
  <w:style w:type="paragraph" w:styleId="Loend2">
    <w:name w:val="List 2"/>
    <w:basedOn w:val="Normaallaad"/>
    <w:uiPriority w:val="99"/>
    <w:unhideWhenUsed/>
    <w:rsid w:val="00326F90"/>
    <w:pPr>
      <w:ind w:left="720" w:hanging="360"/>
      <w:contextualSpacing/>
    </w:pPr>
  </w:style>
  <w:style w:type="paragraph" w:styleId="Loend3">
    <w:name w:val="List 3"/>
    <w:basedOn w:val="Normaallaad"/>
    <w:uiPriority w:val="99"/>
    <w:unhideWhenUsed/>
    <w:rsid w:val="00326F90"/>
    <w:pPr>
      <w:ind w:left="1080" w:hanging="360"/>
      <w:contextualSpacing/>
    </w:pPr>
  </w:style>
  <w:style w:type="paragraph" w:styleId="Loenditpp">
    <w:name w:val="List Bullet"/>
    <w:basedOn w:val="Normaallaad"/>
    <w:uiPriority w:val="99"/>
    <w:unhideWhenUsed/>
    <w:rsid w:val="00326F90"/>
    <w:pPr>
      <w:numPr>
        <w:numId w:val="1"/>
      </w:numPr>
      <w:contextualSpacing/>
    </w:pPr>
  </w:style>
  <w:style w:type="paragraph" w:styleId="Loenditpp2">
    <w:name w:val="List Bullet 2"/>
    <w:basedOn w:val="Normaallaad"/>
    <w:uiPriority w:val="99"/>
    <w:unhideWhenUsed/>
    <w:rsid w:val="00326F90"/>
    <w:pPr>
      <w:numPr>
        <w:numId w:val="2"/>
      </w:numPr>
      <w:contextualSpacing/>
    </w:pPr>
  </w:style>
  <w:style w:type="paragraph" w:styleId="Loenditpp3">
    <w:name w:val="List Bullet 3"/>
    <w:basedOn w:val="Normaallaad"/>
    <w:uiPriority w:val="99"/>
    <w:unhideWhenUsed/>
    <w:rsid w:val="00326F90"/>
    <w:pPr>
      <w:numPr>
        <w:numId w:val="3"/>
      </w:numPr>
      <w:contextualSpacing/>
    </w:pPr>
  </w:style>
  <w:style w:type="paragraph" w:styleId="Loendinumber">
    <w:name w:val="List Number"/>
    <w:basedOn w:val="Normaallaad"/>
    <w:uiPriority w:val="99"/>
    <w:unhideWhenUsed/>
    <w:rsid w:val="00326F90"/>
    <w:pPr>
      <w:numPr>
        <w:numId w:val="5"/>
      </w:numPr>
      <w:contextualSpacing/>
    </w:pPr>
  </w:style>
  <w:style w:type="paragraph" w:styleId="Loendinumber2">
    <w:name w:val="List Number 2"/>
    <w:basedOn w:val="Normaallaad"/>
    <w:uiPriority w:val="99"/>
    <w:unhideWhenUsed/>
    <w:rsid w:val="0029639D"/>
    <w:pPr>
      <w:numPr>
        <w:numId w:val="6"/>
      </w:numPr>
      <w:contextualSpacing/>
    </w:pPr>
  </w:style>
  <w:style w:type="paragraph" w:styleId="Loendinumber3">
    <w:name w:val="List Number 3"/>
    <w:basedOn w:val="Normaallaad"/>
    <w:uiPriority w:val="99"/>
    <w:unhideWhenUsed/>
    <w:rsid w:val="0029639D"/>
    <w:pPr>
      <w:numPr>
        <w:numId w:val="7"/>
      </w:numPr>
      <w:contextualSpacing/>
    </w:pPr>
  </w:style>
  <w:style w:type="paragraph" w:styleId="Loendijtk">
    <w:name w:val="List Continue"/>
    <w:basedOn w:val="Normaallaad"/>
    <w:uiPriority w:val="99"/>
    <w:unhideWhenUsed/>
    <w:rsid w:val="0029639D"/>
    <w:pPr>
      <w:spacing w:after="120"/>
      <w:ind w:left="360"/>
      <w:contextualSpacing/>
    </w:pPr>
  </w:style>
  <w:style w:type="paragraph" w:styleId="Loendijtk2">
    <w:name w:val="List Continue 2"/>
    <w:basedOn w:val="Normaallaad"/>
    <w:uiPriority w:val="99"/>
    <w:unhideWhenUsed/>
    <w:rsid w:val="0029639D"/>
    <w:pPr>
      <w:spacing w:after="120"/>
      <w:ind w:left="720"/>
      <w:contextualSpacing/>
    </w:pPr>
  </w:style>
  <w:style w:type="paragraph" w:styleId="Loendijtk3">
    <w:name w:val="List Continue 3"/>
    <w:basedOn w:val="Normaallaad"/>
    <w:uiPriority w:val="99"/>
    <w:unhideWhenUsed/>
    <w:rsid w:val="0029639D"/>
    <w:pPr>
      <w:spacing w:after="120"/>
      <w:ind w:left="1080"/>
      <w:contextualSpacing/>
    </w:pPr>
  </w:style>
  <w:style w:type="paragraph" w:styleId="Makrotekst">
    <w:name w:val="macro"/>
    <w:link w:val="MakrotekstMrk"/>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kstMrk">
    <w:name w:val="Makrotekst Märk"/>
    <w:basedOn w:val="Liguvaikefont"/>
    <w:link w:val="Makrotekst"/>
    <w:uiPriority w:val="99"/>
    <w:rsid w:val="0029639D"/>
    <w:rPr>
      <w:rFonts w:ascii="Courier" w:hAnsi="Courier"/>
      <w:sz w:val="20"/>
      <w:szCs w:val="20"/>
    </w:rPr>
  </w:style>
  <w:style w:type="paragraph" w:styleId="Tsitaat">
    <w:name w:val="Quote"/>
    <w:basedOn w:val="Normaallaad"/>
    <w:next w:val="Normaallaad"/>
    <w:link w:val="TsitaatMrk"/>
    <w:uiPriority w:val="29"/>
    <w:qFormat/>
    <w:rsid w:val="00FC693F"/>
    <w:rPr>
      <w:i/>
      <w:iCs/>
      <w:color w:val="000000" w:themeColor="text1"/>
    </w:rPr>
  </w:style>
  <w:style w:type="character" w:customStyle="1" w:styleId="TsitaatMrk">
    <w:name w:val="Tsitaat Märk"/>
    <w:basedOn w:val="Liguvaikefont"/>
    <w:link w:val="Tsitaat"/>
    <w:uiPriority w:val="29"/>
    <w:rsid w:val="00FC693F"/>
    <w:rPr>
      <w:i/>
      <w:iCs/>
      <w:color w:val="000000" w:themeColor="text1"/>
    </w:rPr>
  </w:style>
  <w:style w:type="character" w:customStyle="1" w:styleId="Pealkiri4Mrk">
    <w:name w:val="Pealkiri 4 Märk"/>
    <w:basedOn w:val="Liguvaikefont"/>
    <w:link w:val="Pealkiri4"/>
    <w:uiPriority w:val="9"/>
    <w:semiHidden/>
    <w:rsid w:val="00FC693F"/>
    <w:rPr>
      <w:rFonts w:asciiTheme="majorHAnsi" w:eastAsiaTheme="majorEastAsia" w:hAnsiTheme="majorHAnsi" w:cstheme="majorBidi"/>
      <w:b/>
      <w:bCs/>
      <w:i/>
      <w:iCs/>
      <w:color w:val="4F81BD" w:themeColor="accent1"/>
    </w:rPr>
  </w:style>
  <w:style w:type="character" w:customStyle="1" w:styleId="Pealkiri5Mrk">
    <w:name w:val="Pealkiri 5 Märk"/>
    <w:basedOn w:val="Liguvaikefont"/>
    <w:link w:val="Pealkiri5"/>
    <w:uiPriority w:val="9"/>
    <w:semiHidden/>
    <w:rsid w:val="00FC693F"/>
    <w:rPr>
      <w:rFonts w:asciiTheme="majorHAnsi" w:eastAsiaTheme="majorEastAsia" w:hAnsiTheme="majorHAnsi" w:cstheme="majorBidi"/>
      <w:color w:val="243F60" w:themeColor="accent1" w:themeShade="7F"/>
    </w:rPr>
  </w:style>
  <w:style w:type="character" w:customStyle="1" w:styleId="Pealkiri6Mrk">
    <w:name w:val="Pealkiri 6 Märk"/>
    <w:basedOn w:val="Liguvaikefont"/>
    <w:link w:val="Pealkiri6"/>
    <w:uiPriority w:val="9"/>
    <w:semiHidden/>
    <w:rsid w:val="00FC693F"/>
    <w:rPr>
      <w:rFonts w:asciiTheme="majorHAnsi" w:eastAsiaTheme="majorEastAsia" w:hAnsiTheme="majorHAnsi" w:cstheme="majorBidi"/>
      <w:i/>
      <w:iCs/>
      <w:color w:val="243F60" w:themeColor="accent1" w:themeShade="7F"/>
    </w:rPr>
  </w:style>
  <w:style w:type="character" w:customStyle="1" w:styleId="Pealkiri7Mrk">
    <w:name w:val="Pealkiri 7 Märk"/>
    <w:basedOn w:val="Liguvaikefont"/>
    <w:link w:val="Pealkiri7"/>
    <w:uiPriority w:val="9"/>
    <w:semiHidden/>
    <w:rsid w:val="00FC693F"/>
    <w:rPr>
      <w:rFonts w:asciiTheme="majorHAnsi" w:eastAsiaTheme="majorEastAsia" w:hAnsiTheme="majorHAnsi" w:cstheme="majorBidi"/>
      <w:i/>
      <w:iCs/>
      <w:color w:val="404040" w:themeColor="text1" w:themeTint="BF"/>
    </w:rPr>
  </w:style>
  <w:style w:type="character" w:customStyle="1" w:styleId="Pealkiri8Mrk">
    <w:name w:val="Pealkiri 8 Märk"/>
    <w:basedOn w:val="Liguvaikefont"/>
    <w:link w:val="Pealkiri8"/>
    <w:uiPriority w:val="9"/>
    <w:semiHidden/>
    <w:rsid w:val="00FC693F"/>
    <w:rPr>
      <w:rFonts w:asciiTheme="majorHAnsi" w:eastAsiaTheme="majorEastAsia" w:hAnsiTheme="majorHAnsi" w:cstheme="majorBidi"/>
      <w:color w:val="4F81BD" w:themeColor="accent1"/>
      <w:sz w:val="20"/>
      <w:szCs w:val="20"/>
    </w:rPr>
  </w:style>
  <w:style w:type="character" w:customStyle="1" w:styleId="Pealkiri9Mrk">
    <w:name w:val="Pealkiri 9 Märk"/>
    <w:basedOn w:val="Liguvaikefont"/>
    <w:link w:val="Pealkiri9"/>
    <w:uiPriority w:val="9"/>
    <w:semiHidden/>
    <w:rsid w:val="00FC693F"/>
    <w:rPr>
      <w:rFonts w:asciiTheme="majorHAnsi" w:eastAsiaTheme="majorEastAsia" w:hAnsiTheme="majorHAnsi" w:cstheme="majorBidi"/>
      <w:i/>
      <w:iCs/>
      <w:color w:val="404040" w:themeColor="text1" w:themeTint="BF"/>
      <w:sz w:val="20"/>
      <w:szCs w:val="20"/>
    </w:rPr>
  </w:style>
  <w:style w:type="paragraph" w:styleId="Pealdis">
    <w:name w:val="caption"/>
    <w:basedOn w:val="Normaallaad"/>
    <w:next w:val="Normaallaad"/>
    <w:uiPriority w:val="35"/>
    <w:semiHidden/>
    <w:unhideWhenUsed/>
    <w:qFormat/>
    <w:rsid w:val="00FC693F"/>
    <w:pPr>
      <w:spacing w:line="240" w:lineRule="auto"/>
    </w:pPr>
    <w:rPr>
      <w:b/>
      <w:bCs/>
      <w:color w:val="4F81BD" w:themeColor="accent1"/>
      <w:sz w:val="18"/>
      <w:szCs w:val="18"/>
    </w:rPr>
  </w:style>
  <w:style w:type="character" w:styleId="Tugev">
    <w:name w:val="Strong"/>
    <w:basedOn w:val="Liguvaikefont"/>
    <w:uiPriority w:val="22"/>
    <w:qFormat/>
    <w:rsid w:val="00FC693F"/>
    <w:rPr>
      <w:b/>
      <w:bCs/>
    </w:rPr>
  </w:style>
  <w:style w:type="character" w:styleId="Rhutus">
    <w:name w:val="Emphasis"/>
    <w:basedOn w:val="Liguvaikefont"/>
    <w:uiPriority w:val="20"/>
    <w:qFormat/>
    <w:rsid w:val="00FC693F"/>
    <w:rPr>
      <w:i/>
      <w:iCs/>
    </w:rPr>
  </w:style>
  <w:style w:type="paragraph" w:styleId="Selgeltmrgatavtsitaat">
    <w:name w:val="Intense Quote"/>
    <w:basedOn w:val="Normaallaad"/>
    <w:next w:val="Normaallaad"/>
    <w:link w:val="SelgeltmrgatavtsitaatMrk"/>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SelgeltmrgatavtsitaatMrk">
    <w:name w:val="Selgelt märgatav tsitaat Märk"/>
    <w:basedOn w:val="Liguvaikefont"/>
    <w:link w:val="Selgeltmrgatavtsitaat"/>
    <w:uiPriority w:val="30"/>
    <w:rsid w:val="00FC693F"/>
    <w:rPr>
      <w:b/>
      <w:bCs/>
      <w:i/>
      <w:iCs/>
      <w:color w:val="4F81BD" w:themeColor="accent1"/>
    </w:rPr>
  </w:style>
  <w:style w:type="character" w:styleId="Vaevumrgatavrhutus">
    <w:name w:val="Subtle Emphasis"/>
    <w:basedOn w:val="Liguvaikefont"/>
    <w:uiPriority w:val="19"/>
    <w:qFormat/>
    <w:rsid w:val="00FC693F"/>
    <w:rPr>
      <w:i/>
      <w:iCs/>
      <w:color w:val="808080" w:themeColor="text1" w:themeTint="7F"/>
    </w:rPr>
  </w:style>
  <w:style w:type="character" w:styleId="Selgeltmrgatavrhutus">
    <w:name w:val="Intense Emphasis"/>
    <w:basedOn w:val="Liguvaikefont"/>
    <w:uiPriority w:val="21"/>
    <w:qFormat/>
    <w:rsid w:val="00FC693F"/>
    <w:rPr>
      <w:b/>
      <w:bCs/>
      <w:i/>
      <w:iCs/>
      <w:color w:val="4F81BD" w:themeColor="accent1"/>
    </w:rPr>
  </w:style>
  <w:style w:type="character" w:styleId="Vaevumrgatavviide">
    <w:name w:val="Subtle Reference"/>
    <w:basedOn w:val="Liguvaikefont"/>
    <w:uiPriority w:val="31"/>
    <w:qFormat/>
    <w:rsid w:val="00FC693F"/>
    <w:rPr>
      <w:smallCaps/>
      <w:color w:val="C0504D" w:themeColor="accent2"/>
      <w:u w:val="single"/>
    </w:rPr>
  </w:style>
  <w:style w:type="character" w:styleId="Selgeltmrgatavviide">
    <w:name w:val="Intense Reference"/>
    <w:basedOn w:val="Liguvaikefont"/>
    <w:uiPriority w:val="32"/>
    <w:qFormat/>
    <w:rsid w:val="00FC693F"/>
    <w:rPr>
      <w:b/>
      <w:bCs/>
      <w:smallCaps/>
      <w:color w:val="C0504D" w:themeColor="accent2"/>
      <w:spacing w:val="5"/>
      <w:u w:val="single"/>
    </w:rPr>
  </w:style>
  <w:style w:type="character" w:styleId="Raamatupealkiri">
    <w:name w:val="Book Title"/>
    <w:basedOn w:val="Liguvaikefont"/>
    <w:uiPriority w:val="33"/>
    <w:qFormat/>
    <w:rsid w:val="00FC693F"/>
    <w:rPr>
      <w:b/>
      <w:bCs/>
      <w:smallCaps/>
      <w:spacing w:val="5"/>
    </w:rPr>
  </w:style>
  <w:style w:type="paragraph" w:styleId="Sisukorrapealkiri">
    <w:name w:val="TOC Heading"/>
    <w:basedOn w:val="Pealkiri1"/>
    <w:next w:val="Normaallaad"/>
    <w:uiPriority w:val="39"/>
    <w:semiHidden/>
    <w:unhideWhenUsed/>
    <w:qFormat/>
    <w:rsid w:val="00FC693F"/>
    <w:pPr>
      <w:outlineLvl w:val="9"/>
    </w:pPr>
  </w:style>
  <w:style w:type="table" w:styleId="Kontuurtabel">
    <w:name w:val="Table Grid"/>
    <w:basedOn w:val="Normaaltabe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evarjustus">
    <w:name w:val="Light Shading"/>
    <w:basedOn w:val="Normaaltabe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evarjustusrhk2">
    <w:name w:val="Light Shading Accent 2"/>
    <w:basedOn w:val="Normaaltabe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evarjustusrhk3">
    <w:name w:val="Light Shading Accent 3"/>
    <w:basedOn w:val="Normaaltabe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evarjustusrhk4">
    <w:name w:val="Light Shading Accent 4"/>
    <w:basedOn w:val="Normaaltabe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evarjustusrhk5">
    <w:name w:val="Light Shading Accent 5"/>
    <w:basedOn w:val="Normaaltabe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evarjustusrhk6">
    <w:name w:val="Light Shading Accent 6"/>
    <w:basedOn w:val="Normaaltabe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eloend">
    <w:name w:val="Light List"/>
    <w:basedOn w:val="Normaaltabe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eloendrhk1">
    <w:name w:val="Light List Accent 1"/>
    <w:basedOn w:val="Normaaltabe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eloendrhk2">
    <w:name w:val="Light List Accent 2"/>
    <w:basedOn w:val="Normaaltabe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eloendrhk3">
    <w:name w:val="Light List Accent 3"/>
    <w:basedOn w:val="Normaaltabe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eloendrhk4">
    <w:name w:val="Light List Accent 4"/>
    <w:basedOn w:val="Normaaltabe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eloendrhk5">
    <w:name w:val="Light List Accent 5"/>
    <w:basedOn w:val="Normaaltabe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eloendrhk6">
    <w:name w:val="Light List Accent 6"/>
    <w:basedOn w:val="Normaaltabe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ekoordinaatvrk">
    <w:name w:val="Light Grid"/>
    <w:basedOn w:val="Normaaltabe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ekoordinaatvrkrhk1">
    <w:name w:val="Light Grid Accent 1"/>
    <w:basedOn w:val="Normaaltabe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ekoordinaatvrkrhk2">
    <w:name w:val="Light Grid Accent 2"/>
    <w:basedOn w:val="Normaaltabe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ekoordinaatvrkrhk3">
    <w:name w:val="Light Grid Accent 3"/>
    <w:basedOn w:val="Normaaltabe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ekoordinaatvrkrhk4">
    <w:name w:val="Light Grid Accent 4"/>
    <w:basedOn w:val="Normaaltabe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ekoordinaatvrkrhk5">
    <w:name w:val="Light Grid Accent 5"/>
    <w:basedOn w:val="Normaaltabe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ekoordinaatvrkrhk6">
    <w:name w:val="Light Grid Accent 6"/>
    <w:basedOn w:val="Normaaltabe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Keskminevarjustus1">
    <w:name w:val="Medium Shading 1"/>
    <w:basedOn w:val="Normaaltabe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Keskminevarjustus1rhk1">
    <w:name w:val="Medium Shading 1 Accent 1"/>
    <w:basedOn w:val="Normaaltabe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Keskminevarjustus1rhk2">
    <w:name w:val="Medium Shading 1 Accent 2"/>
    <w:basedOn w:val="Normaaltabe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Keskminevarjustus1rhk3">
    <w:name w:val="Medium Shading 1 Accent 3"/>
    <w:basedOn w:val="Normaaltabe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Keskminevarjustus1rhk4">
    <w:name w:val="Medium Shading 1 Accent 4"/>
    <w:basedOn w:val="Normaaltabe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Keskminevarjustus1rhk5">
    <w:name w:val="Medium Shading 1 Accent 5"/>
    <w:basedOn w:val="Normaaltabe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Keskminevarjustus1rhk6">
    <w:name w:val="Medium Shading 1 Accent 6"/>
    <w:basedOn w:val="Normaaltabe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Keskminevarjustus2">
    <w:name w:val="Medium Shading 2"/>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1">
    <w:name w:val="Medium Shading 2 Accent 1"/>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2">
    <w:name w:val="Medium Shading 2 Accent 2"/>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3">
    <w:name w:val="Medium Shading 2 Accent 3"/>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4">
    <w:name w:val="Medium Shading 2 Accent 4"/>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5">
    <w:name w:val="Medium Shading 2 Accent 5"/>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6">
    <w:name w:val="Medium Shading 2 Accent 6"/>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loend1">
    <w:name w:val="Medium List 1"/>
    <w:basedOn w:val="Normaaltabe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Keskmineloend1rhk1">
    <w:name w:val="Medium List 1 Accent 1"/>
    <w:basedOn w:val="Normaaltabe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Keskmineloend1rhk2">
    <w:name w:val="Medium List 1 Accent 2"/>
    <w:basedOn w:val="Normaaltabe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Keskmineloend1rhk3">
    <w:name w:val="Medium List 1 Accent 3"/>
    <w:basedOn w:val="Normaaltabe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Keskmineloend1rhk4">
    <w:name w:val="Medium List 1 Accent 4"/>
    <w:basedOn w:val="Normaaltabe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Keskmineloend1rhk5">
    <w:name w:val="Medium List 1 Accent 5"/>
    <w:basedOn w:val="Normaaltabe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Keskmineloend1rhk6">
    <w:name w:val="Medium List 1 Accent 6"/>
    <w:basedOn w:val="Normaaltabe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Keskmineloend2">
    <w:name w:val="Medium List 2"/>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1">
    <w:name w:val="Medium List 2 Accent 1"/>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2">
    <w:name w:val="Medium List 2 Accent 2"/>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3">
    <w:name w:val="Medium List 2 Accent 3"/>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4">
    <w:name w:val="Medium List 2 Accent 4"/>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5">
    <w:name w:val="Medium List 2 Accent 5"/>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6">
    <w:name w:val="Medium List 2 Accent 6"/>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koordinaatvrk1">
    <w:name w:val="Medium Grid 1"/>
    <w:basedOn w:val="Normaaltabe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eskminekoordinaatvrk1rhk1">
    <w:name w:val="Medium Grid 1 Accent 1"/>
    <w:basedOn w:val="Normaaltabe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eskminekoordinaatvrk1rhk2">
    <w:name w:val="Medium Grid 1 Accent 2"/>
    <w:basedOn w:val="Normaaltabe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eskminekoordinaatvrk1rhk3">
    <w:name w:val="Medium Grid 1 Accent 3"/>
    <w:basedOn w:val="Normaaltabe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eskminekoordinaatvrk1rhk4">
    <w:name w:val="Medium Grid 1 Accent 4"/>
    <w:basedOn w:val="Normaaltabe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eskminekoordinaatvrk1rhk5">
    <w:name w:val="Medium Grid 1 Accent 5"/>
    <w:basedOn w:val="Normaaltabe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eskminekoordinaatvrk1rhk6">
    <w:name w:val="Medium Grid 1 Accent 6"/>
    <w:basedOn w:val="Normaaltabe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Keskminekoordinaatvrk2">
    <w:name w:val="Medium Grid 2"/>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Keskminekoordinaatvrk2rhk1">
    <w:name w:val="Medium Grid 2 Accent 1"/>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Keskminekoordinaatvrk2rhk2">
    <w:name w:val="Medium Grid 2 Accent 2"/>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Keskminekoordinaatvrk2rhk3">
    <w:name w:val="Medium Grid 2 Accent 3"/>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Keskminekoordinaatvrk2rhk4">
    <w:name w:val="Medium Grid 2 Accent 4"/>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Keskminekoordinaatvrk2rhk5">
    <w:name w:val="Medium Grid 2 Accent 5"/>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Keskminekoordinaatvrk2rhk6">
    <w:name w:val="Medium Grid 2 Accent 6"/>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Keskminekoordinaatvrk3">
    <w:name w:val="Medium Grid 3"/>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Keskminekoordinaatvrk3rhk1">
    <w:name w:val="Medium Grid 3 Accent 1"/>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Keskminekoordinaatvrk3rhk2">
    <w:name w:val="Medium Grid 3 Accent 2"/>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Keskminekoordinaatvrk3rhk3">
    <w:name w:val="Medium Grid 3 Accent 3"/>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Keskminekoordinaatvrk3rhk4">
    <w:name w:val="Medium Grid 3 Accent 4"/>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Keskminekoordinaatvrk3rhk5">
    <w:name w:val="Medium Grid 3 Accent 5"/>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Keskminekoordinaatvrk3rhk6">
    <w:name w:val="Medium Grid 3 Accent 6"/>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Tumeloend">
    <w:name w:val="Dark List"/>
    <w:basedOn w:val="Normaaltabe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umeloendrhk1">
    <w:name w:val="Dark List Accent 1"/>
    <w:basedOn w:val="Normaaltabe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umeloendrhk2">
    <w:name w:val="Dark List Accent 2"/>
    <w:basedOn w:val="Normaaltabe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umeloendrhk3">
    <w:name w:val="Dark List Accent 3"/>
    <w:basedOn w:val="Normaaltabe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umeloendrhk4">
    <w:name w:val="Dark List Accent 4"/>
    <w:basedOn w:val="Normaaltabe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umeloendrhk5">
    <w:name w:val="Dark List Accent 5"/>
    <w:basedOn w:val="Normaaltabe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umeloendrhk6">
    <w:name w:val="Dark List Accent 6"/>
    <w:basedOn w:val="Normaaltabe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Vrvilinevarjustus">
    <w:name w:val="Colorful Shading"/>
    <w:basedOn w:val="Normaal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Vrvilinevarjustusrhk1">
    <w:name w:val="Colorful Shading Accent 1"/>
    <w:basedOn w:val="Normaal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Vrvilinevarjustusrhk2">
    <w:name w:val="Colorful Shading Accent 2"/>
    <w:basedOn w:val="Normaal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Vrvilinevarjustusrhk3">
    <w:name w:val="Colorful Shading Accent 3"/>
    <w:basedOn w:val="Normaaltabe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Vrvilinevarjustusrhk4">
    <w:name w:val="Colorful Shading Accent 4"/>
    <w:basedOn w:val="Normaaltabe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Vrvilinevarjustusrhk5">
    <w:name w:val="Colorful Shading Accent 5"/>
    <w:basedOn w:val="Normaaltabe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Vrvilinevarjustusrhk6">
    <w:name w:val="Colorful Shading Accent 6"/>
    <w:basedOn w:val="Normaaltabe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Vrvilineloend">
    <w:name w:val="Colorful List"/>
    <w:basedOn w:val="Normaaltabe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Vrvilineloendrhk1">
    <w:name w:val="Colorful List Accent 1"/>
    <w:basedOn w:val="Normaaltabe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Vrvilineloendrhk2">
    <w:name w:val="Colorful List Accent 2"/>
    <w:basedOn w:val="Normaaltabe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Vrvilineloendrhk3">
    <w:name w:val="Colorful List Accent 3"/>
    <w:basedOn w:val="Normaaltabe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Vrvilineloendrhk4">
    <w:name w:val="Colorful List Accent 4"/>
    <w:basedOn w:val="Normaaltabe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Vrvilineloendrhk5">
    <w:name w:val="Colorful List Accent 5"/>
    <w:basedOn w:val="Normaaltabe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Vrvilineloendrhk6">
    <w:name w:val="Colorful List Accent 6"/>
    <w:basedOn w:val="Normaaltabe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Vrvilinekoordinaatvrk">
    <w:name w:val="Colorful Grid"/>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Vrvilinekoordinaatvrkrhk1">
    <w:name w:val="Colorful Grid Accent 1"/>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Vrvilinekoordinaatvrkrhk2">
    <w:name w:val="Colorful Grid Accent 2"/>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Vrvilinekoordinaatvrkrhk3">
    <w:name w:val="Colorful Grid Accent 3"/>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Vrvilinekoordinaatvrkrhk4">
    <w:name w:val="Colorful Grid Accent 4"/>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Vrvilinekoordinaatvrkrhk5">
    <w:name w:val="Colorful Grid Accent 5"/>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Vrvilinekoordinaatvrkrhk6">
    <w:name w:val="Colorful Grid Accent 6"/>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271</Words>
  <Characters>1572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Ermo Kruuse</cp:lastModifiedBy>
  <cp:revision>2</cp:revision>
  <dcterms:created xsi:type="dcterms:W3CDTF">2013-12-23T23:15:00Z</dcterms:created>
  <dcterms:modified xsi:type="dcterms:W3CDTF">2025-05-08T07:24:00Z</dcterms:modified>
  <cp:category/>
</cp:coreProperties>
</file>